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手机：18981814897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邮箱：xuyan191@163.com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中山大学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OPPO    高级移动端开发工程师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字节跳动    高级移动端开发工程师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小米    高级移动端开发工程师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华为    高级移动端开发工程师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React Native | 移动端架构 | Kotlin | 性能优化 | iOS | Java | Swift | Flutter | Android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