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李秀兰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手机：13880499345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邮箱：li771@qq.com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应聘职位：税务专员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2017.09 - 2021.06    北京大学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上市公司    税务专员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行业龙头    税务专员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服务机构    税务专员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2027.01 - 2029.12    专业机构    税务专员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与团队成员密切合作，共同完成税务专员目标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为税务专员工作提供专业建议和解决方案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负责税务专员相关工作，确保工作质量和效率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建立和完善税务专员工作流程和标准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参与税务专员项目规划和执行，协调各方资源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持续学习税务专员领域新知识和技能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税务专员团队建设：培养团队能力，提升整体水平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数据分析 | 团队协作 | 项目管理 | 专业技能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