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手机：15982874802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邮箱：linjing153@sina.com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应聘职位：算法工程师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复旦大学    人工智能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字节跳动    中级算法工程师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智能推荐系统：构建个性化推荐算法，用户点击率提升30%，停留时长增加40%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美团    中级算法工程师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智能推荐系统：构建个性化推荐算法，用户点击率提升30%，停留时长增加40%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旷视科技    中级算法工程师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智能推荐系统：构建个性化推荐算法，用户点击率提升30%，停留时长增加40%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腾讯    算法工程师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智能推荐系统：构建个性化推荐算法，用户点击率提升30%，停留时长增加40%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数据挖掘 | PyTorch | 机器学习 | 计算机视觉 | Python | 自然语言处理 | 推荐系统 | 深度学习 | TensorFlow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