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何磊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年龄：40岁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手机：13852962209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邮箱：helei250@qq.com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应聘职位：系统管理员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中山大学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中兴    高级系统管理员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浪潮    资深系统管理员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新华三    高级系统管理员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管理虚拟化环境，优化资源配置，提升资源利用率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2017.01 - 2020.12    联想    高级系统管理员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负责服务器运维，确保系统稳定运行，系统可用性达到99.9%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监控系统性能，及时发现和解决系统问题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建立备份策略，确保数据安全，制定灾难恢复方案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管理用户权限，确保系统安全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编写运维脚本，实现自动化运维，提升运维效率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虚拟化平台部署：部署VMware虚拟化平台，资源利用率提升60%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数据中心建设：参与企业数据中心建设，管理数百台服务器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自动化运维体系：建立自动化运维流程，运维效率提升50%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网络管理 | 虚拟化 | 脚本编程 | 监控告警 | Windows Server | 备份恢复 | 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