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手机：13886807417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邮箱：sunyan435@126.com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应聘职位：系统管理员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中山大学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联想    高级系统管理员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京东云    资深系统管理员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百度云    高级系统管理员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华云    高级系统管理员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虚拟化 | 网络管理 | Windows Server | 脚本编程 | 监控告警 | 备份恢复 | Linux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