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手机：15039249279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邮箱：xufang379@qq.com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应聘职位：系统管理员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2012.09 - 2016.06    上海交通大学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阿里云    高级系统管理员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腾讯云    高级系统管理员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京东云    高级系统管理员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华为    高级系统管理员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Linux | Windows Server | 备份恢复 | 监控告警 | 脚本编程 | 虚拟化 | 网络管理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