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手机：15813141176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邮箱：luona174@qq.com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上海交通大学    电子信息工程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新华三    高级系统管理员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中兴    高级系统管理员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京东云    高级系统管理员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浪潮    资深系统管理员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虚拟化 | 备份恢复 | Linux | 监控告警 | 脚本编程 | Windows Server | 网络管理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