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手机：18922418248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邮箱：sunna999@126.com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应聘职位：绩效管理专员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2016.09 - 2020.06    中山大学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中级绩效管理专员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民营企业    绩效管理专员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知名企业    绩效管理专员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参与绩效管理专员项目规划和执行，协调各方资源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外资企业    绩效管理专员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与团队成员密切合作，共同完成绩效管理专员目标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持续学习绩效管理专员领域新知识和技能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为绩效管理专员工作提供专业建议和解决方案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负责绩效管理专员相关工作，确保工作质量和效率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建立和完善绩效管理专员工作流程和标准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绩效管理专员团队建设：培养团队能力，提升整体水平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团队协作 | 项目管理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