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手机：15957342876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邮箱：zhangmin878@163.com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应聘职位：绩效管理专员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北京大学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高级绩效管理专员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行业龙头    资深绩效管理专员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上市公司    高级绩效管理专员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服务机构    资深绩效管理专员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专业技能 | 团队协作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