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手机：13828377721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邮箱：yang353@163.com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应聘职位：绩效管理专员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2018.09 - 2021.06    复旦大学    人力资源管理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国有企业    绩效管理专员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民营企业    绩效管理专员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外资企业    中级绩效管理专员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2026.01 - 2029.12    知名企业    中级绩效管理专员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沟通能力 | 团队协作 | 问题解决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