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手机：18915778578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邮箱：zhaona996@sina.com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应聘职位：绩效管理专员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西安交通大学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高级绩效管理专员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服务机构    高级绩效管理专员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国有企业    高级绩效管理专员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知名企业    高级绩效管理专员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团队协作 | 沟通能力 | 专业技能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