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手机：15984480809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邮箱：sunjie912@gmail.com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应聘职位：绩效管理专员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2016.09 - 2019.06    南京大学    心理学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绩效管理专员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创业公司    绩效管理专员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外资企业    绩效管理专员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国有企业    绩效管理专员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数据分析 | 沟通能力 | 团队协作 | 问题解决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