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手机：15944762718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邮箱：chenjun256@gmail.com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浙江大学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资深绩效管理专员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专业机构    资深绩效管理专员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创业公司    高级绩效管理专员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行业龙头    高级绩效管理专员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