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手机：13884179581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邮箱：zhouwei888@qq.com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复旦大学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资深编辑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咨询公司    高级编辑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国有企业    高级编辑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服务机构    资深编辑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数据分析 | 问题解决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