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手机：15261739223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邮箱：zhu154@126.com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应聘职位：编辑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高级编辑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民营企业    资深编辑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知名企业    高级编辑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专业机构    高级编辑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问题解决 | 项目管理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