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手机：15905437220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邮箱：hutao451@sina.com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西安交通大学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高级编辑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高级编辑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咨询公司    资深编辑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行业龙头    高级编辑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问题解决 | 沟通能力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