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手机：15174053432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邮箱：gaoyan768@gmail.com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应聘职位：编辑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同济大学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行业龙头    资深编辑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专业机构    高级编辑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知名企业    高级编辑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创业公司    高级编辑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专业技能 | 数据分析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