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手机：15291345712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邮箱：hetao572@sina.com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中山大学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高级翻译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资深翻译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咨询公司    资深翻译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资深翻译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问题解决 | 专业技能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