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手机：13977594953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邮箱：zhaoqiang603@sina.com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清华大学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中级翻译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创业公司    翻译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服务机构    翻译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民营企业    中级翻译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团队协作 | 数据分析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