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手机：13957307533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邮箱：luoyong696@gmail.com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应聘职位：翻译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2015.09 - 2018.06    上海交通大学    翻译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高级翻译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专业机构    高级翻译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民营企业    高级翻译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建立和完善翻译工作流程和标准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外资企业    高级翻译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持续学习翻译领域新知识和技能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负责翻译相关工作，确保工作质量和效率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参与翻译项目规划和执行，协调各方资源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为翻译工作提供专业建议和解决方案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与团队成员密切合作，共同完成翻译目标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翻译优化项目：改进工作流程，效率提升30%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团队协作 | 问题解决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