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手机：13804467323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邮箱：luoqiang757@126.com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翻译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翻译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外资企业    中级翻译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国有企业    翻译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项目管理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