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手机：18877633107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邮箱：zhao182@163.com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2007.09 - 2010.06    中山大学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资深职业规划师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民营企业    高级职业规划师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知名企业    资深职业规划师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高级职业规划师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团队协作 | 项目管理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