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手机：15885454302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邮箱：wufang304@sina.com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应聘职位：薪酬福利专员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2013.09 - 2016.06    北京大学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民营企业    高级薪酬福利专员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外资企业    高级薪酬福利专员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上市公司    高级薪酬福利专员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服务机构    高级薪酬福利专员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专业技能 | 团队协作 | 问题解决 | 数据分析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