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手机：15182540226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邮箱：wanggang869@qq.com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应聘职位：薪酬福利专员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清华大学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资深薪酬福利专员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专业机构    高级薪酬福利专员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咨询公司    资深薪酬福利专员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国有企业    高级薪酬福利专员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专业技能 | 数据分析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