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马伟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居住地：深圳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手机：13856076052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邮箱：mawei785@gmail.com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应聘职位：薪酬福利专员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2010.09 - 2013.06    复旦大学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上市公司    高级薪酬福利专员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参与薪酬福利专员项目规划和执行，协调各方资源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负责薪酬福利专员相关工作，确保工作质量和效率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为薪酬福利专员工作提供专业建议和解决方案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持续学习薪酬福利专员领域新知识和技能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建立和完善薪酬福利专员工作流程和标准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与团队成员密切合作，共同完成薪酬福利专员目标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专业机构    资深薪酬福利专员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参与薪酬福利专员项目规划和执行，协调各方资源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建立和完善薪酬福利专员工作流程和标准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与团队成员密切合作，共同完成薪酬福利专员目标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为薪酬福利专员工作提供专业建议和解决方案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持续学习薪酬福利专员领域新知识和技能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负责薪酬福利专员相关工作，确保工作质量和效率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2013.01 - 2016.12    咨询公司    高级薪酬福利专员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为薪酬福利专员工作提供专业建议和解决方案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建立和完善薪酬福利专员工作流程和标准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持续学习薪酬福利专员领域新知识和技能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与团队成员密切合作，共同完成薪酬福利专员目标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参与薪酬福利专员项目规划和执行，协调各方资源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负责薪酬福利专员相关工作，确保工作质量和效率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国有企业    资深薪酬福利专员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参与薪酬福利专员项目规划和执行，协调各方资源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建立和完善薪酬福利专员工作流程和标准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与团队成员密切合作，共同完成薪酬福利专员目标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持续学习薪酬福利专员领域新知识和技能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负责薪酬福利专员相关工作，确保工作质量和效率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沟通能力 | 团队协作 | 数据分析 | 问题解决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