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手机：15847369846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邮箱：zhangyang730@sina.com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应聘职位：薪酬福利专员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华中科技大学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中级薪酬福利专员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行业龙头    薪酬福利专员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创业公司    薪酬福利专员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国有企业    薪酬福利专员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项目管理 | 数据分析 | 问题解决 | 团队协作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