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手机：13917245948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邮箱：wangli986@qq.com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应聘职位：薪酬福利专员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华中科技大学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资深薪酬福利专员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服务机构    高级薪酬福利专员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专业机构    高级薪酬福利专员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上市公司    高级薪酬福利专员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团队协作 | 数据分析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