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手机：15007160547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邮箱：gaoqiang345@163.com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资深薪酬福利专员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知名企业    高级薪酬福利专员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高级薪酬福利专员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行业龙头    高级薪酬福利专员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专业技能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