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手机：15928710794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邮箱：huangyang845@163.com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中级薪酬福利专员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中级薪酬福利专员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创业公司    薪酬福利专员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国有企业    薪酬福利专员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问题解决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