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手机：13820936138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邮箱：wangjun439@sina.com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应聘职位：记者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经济学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行业龙头    记者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专业机构    记者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民营企业    记者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参与记者项目规划和执行，协调各方资源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外资企业    中级记者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建立和完善记者工作流程和标准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负责记者相关工作，确保工作质量和效率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持续学习记者领域新知识和技能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为记者工作提供专业建议和解决方案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与团队成员密切合作，共同完成记者目标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记者团队建设：培养团队能力，提升整体水平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专业技能 | 项目管理 | 问题解决 | 团队协作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