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手机：13828278137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邮箱：linyang613@gmail.com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应聘职位：记者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华中科技大学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高级记者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国有企业    高级记者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外资企业    资深记者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咨询公司    高级记者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项目管理 | 专业技能 | 团队协作 | 沟通能力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