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手机：15032334620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邮箱：huangjing168@qq.com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记者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民营企业    记者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上市公司    记者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国有企业    中级记者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