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手机：15050301446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邮箱：liuli362@163.com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2007.09 - 2010.06    华中科技大学    机械工程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高级设备维护工程师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服务机构    高级设备维护工程师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行业龙头    高级设备维护工程师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专业机构    资深设备维护工程师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数据分析 | 问题解决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