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手机：15088536562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邮箱：wujun746@sina.com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应聘职位：设备维护工程师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西安交通大学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高级设备维护工程师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服务机构    资深设备维护工程师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外资企业    高级设备维护工程师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上市公司    资深设备维护工程师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沟通能力 | 数据分析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