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手机：13992529544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邮箱：wuyan571@gmail.com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应聘职位：设备维护工程师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同济大学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外资企业    资深设备维护工程师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上市公司    高级设备维护工程师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国有企业    高级设备维护工程师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行业龙头    高级设备维护工程师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沟通能力 | 问题解决 | 项目管理 | 专业技能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