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手机：18948695826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邮箱：zhangyang818@sina.com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应聘职位：设备维护工程师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2008.09 - 2011.06    同济大学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高级设备维护工程师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2011.01 - 2012.12    服务机构    高级设备维护工程师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民营企业    高级设备维护工程师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与团队成员密切合作，共同完成设备维护工程师目标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专业机构    高级设备维护工程师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持续学习设备维护工程师领域新知识和技能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负责设备维护工程师相关工作，确保工作质量和效率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参与设备维护工程师项目规划和执行，协调各方资源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为设备维护工程师工作提供专业建议和解决方案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建立和完善设备维护工程师工作流程和标准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设备维护工程师优化项目：改进工作流程，效率提升30%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专业技能 | 项目管理 | 团队协作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