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手机：13979068280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邮箱：xujing108@126.com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应聘职位：设备维护工程师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2008.09 - 2011.06    上海交通大学    电气工程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高级设备维护工程师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民营企业    高级设备维护工程师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服务机构    高级设备维护工程师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创业公司    高级设备维护工程师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数据分析 | 团队协作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