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手机：18845004397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邮箱：yangchao795@163.com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资深设备维护工程师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服务机构    高级设备维护工程师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民营企业    高级设备维护工程师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行业龙头    高级设备维护工程师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项目管理 | 问题解决 | 专业技能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