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手机：15025571243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邮箱：wujing374@163.com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应聘职位：证券分析师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2016.09 - 2020.06    北京大学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外资企业    中级证券分析师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民营企业    证券分析师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行业龙头    中级证券分析师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2025.01 - 2026.12    咨询公司    证券分析师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专业技能 | 项目管理 | 问题解决 | 团队协作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