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手机：18952683841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邮箱：chenxia407@gmail.com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高级证券分析师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民营企业    资深证券分析师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创业公司    高级证券分析师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专业机构    资深证券分析师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问题解决 | 数据分析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