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手机：15923568958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邮箱：zhangjie926@sina.com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应聘职位：课程设计师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浙江大学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高级课程设计师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服务机构    高级课程设计师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咨询公司    高级课程设计师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国有企业    高级课程设计师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持续学习课程设计师领域新知识和技能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为课程设计师工作提供专业建议和解决方案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负责课程设计师相关工作，确保工作质量和效率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参与课程设计师项目规划和执行，协调各方资源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建立和完善课程设计师工作流程和标准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与团队成员密切合作，共同完成课程设计师目标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课程设计师优化项目：改进工作流程，效率提升30%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团队协作 | 项目管理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