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手机：13986840790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邮箱：luogang636@gmail.com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西安交通大学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创业公司    资深财务经理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2010.01 - 2011.12    行业龙头    高级财务经理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专业机构    高级财务经理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咨询公司    资深财务经理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专业技能 | 团队协作 | 问题解决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