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手机：13862983109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邮箱：sunjie952@sina.com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应聘职位：质量保证工程师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北京大学    工业工程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联想    中级质量保证工程师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比亚迪    质量保证工程师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OPPO    质量保证工程师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海尔    质量保证工程师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ISO9001 | 风险评估 | 质量审核 | 质量工具 | 统计分析 | 质量管理 | 质量体系 | 过程改进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