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手机：18891356275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邮箱：wangfang625@gmail.com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应聘职位：质量保证工程师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浙江大学    管理科学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海尔    高级质量保证工程师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格力    高级质量保证工程师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比亚迪    高级质量保证工程师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vivo    资深质量保证工程师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ISO9001 | 质量管理 | 过程改进 | 风险评估 | 质量审核 | 质量体系 | 统计分析 | 质量工具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