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手机：15082596143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邮箱：zhang887@sina.com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华中科技大学    机械工程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格力    高级质量保证工程师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小米    高级质量保证工程师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OPPO    高级质量保证工程师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比亚迪    资深质量保证工程师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质量审核 | 统计分析 | 质量管理 | 风险评估 | 质量工具 | ISO9001 | 过程改进 | 质量体系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