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手机：15906981519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邮箱：lilei423@163.com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高级质量检验员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民营企业    资深质量检验员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高级质量检验员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外资企业    高级质量检验员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项目管理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