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手机：18915124023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邮箱：yanggang194@sina.com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高级质量检验员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服务机构    资深质量检验员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资深质量检验员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国有企业    资深质量检验员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项目管理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