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手机：15209915143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邮箱：wangyong519@gmail.com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高级质量检验员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创业公司    高级质量检验员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咨询公司    高级质量检验员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高级质量检验员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数据分析 | 项目管理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