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手机：15137742893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邮箱：huqiang207@126.com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应聘职位：质量检验员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复旦大学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高级质量检验员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创业公司    资深质量检验员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外资企业    高级质量检验员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国有企业    资深质量检验员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沟通能力 | 专业技能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