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手机：13967735140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邮箱：guo715@126.com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高级质量检验员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咨询公司    高级质量检验员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上市公司    高级质量检验员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服务机构    高级质量检验员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专业技能 | 项目管理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